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98" w:rsidRPr="007A6848" w:rsidRDefault="002D4C98" w:rsidP="006D495D">
      <w:pPr>
        <w:pStyle w:val="Tytu"/>
        <w:tabs>
          <w:tab w:val="left" w:pos="851"/>
        </w:tabs>
        <w:spacing w:line="48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 -</w:t>
      </w:r>
      <w:r>
        <w:rPr>
          <w:noProof/>
          <w:sz w:val="40"/>
          <w:szCs w:val="40"/>
        </w:rPr>
        <w:t xml:space="preserve"> </w:t>
      </w:r>
      <w:r w:rsidRPr="007A6848">
        <w:rPr>
          <w:noProof/>
          <w:sz w:val="40"/>
          <w:szCs w:val="40"/>
        </w:rPr>
        <w:t>Odcinki</w:t>
      </w:r>
    </w:p>
    <w:p w:rsidR="002D4C98" w:rsidRPr="007A6848" w:rsidRDefault="00D61A01" w:rsidP="00F4537D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44pt;margin-top:29.6pt;width:352pt;height:2in;z-index:251656192" coordorigin="1540,2433" coordsize="7040,2880">
            <v:group id="_x0000_s1030" style="position:absolute;left:1540;top:2793;width:4070;height:1620" coordorigin="2530,2793" coordsize="4070,1620">
              <v:rect id="_x0000_s1031" style="position:absolute;left:2530;top:3333;width:2200;height:1080" filled="f" strokecolor="#36f" strokeweight="1.5pt"/>
              <v:line id="_x0000_s1032" style="position:absolute;flip:y" from="2530,2793" to="4400,3333" strokecolor="#36f" strokeweight="1.5pt"/>
              <v:line id="_x0000_s1033" style="position:absolute;flip:y" from="4730,2793" to="6600,3333" strokecolor="#36f" strokeweight="1.5pt"/>
              <v:rect id="_x0000_s1034" style="position:absolute;left:4400;top:2793;width:2200;height:1080" filled="f" strokecolor="#36f" strokeweight="1.5pt">
                <v:stroke dashstyle="dash"/>
              </v:rect>
              <v:line id="_x0000_s1035" style="position:absolute;flip:y" from="2530,3873" to="4400,4413" strokecolor="#36f" strokeweight="1.5pt">
                <v:stroke dashstyle="dash"/>
              </v:line>
              <v:line id="_x0000_s1036" style="position:absolute;flip:y" from="4730,3873" to="6600,4413" strokecolor="#36f" strokeweight="1.5pt"/>
              <v:line id="_x0000_s1037" style="position:absolute" from="4400,2793" to="6600,2793" strokecolor="#36f" strokeweight="1.5pt"/>
              <v:line id="_x0000_s1038" style="position:absolute" from="6600,2793" to="6600,3873" strokecolor="#36f" strokeweight="1.5pt"/>
            </v:group>
            <v:group id="_x0000_s1039" style="position:absolute;left:6710;top:2433;width:1870;height:2880" coordorigin="7150,5313" coordsize="1870,2880"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40" type="#_x0000_t8" style="position:absolute;left:7150;top:5313;width:1870;height:900" adj="5059" filled="f" strokecolor="#0c0" strokeweight="1.5pt"/>
              <v:shape id="_x0000_s1041" type="#_x0000_t8" style="position:absolute;left:7150;top:7293;width:1870;height:900" adj="5001" filled="f" strokecolor="#0c0" strokeweight="1pt">
                <v:stroke dashstyle="dash"/>
              </v:shape>
              <v:line id="_x0000_s1042" style="position:absolute" from="7590,6213" to="7590,8193" strokecolor="#0c0" strokeweight="1.5pt"/>
              <v:line id="_x0000_s1043" style="position:absolute" from="8580,6213" to="8580,8193" strokecolor="#0c0" strokeweight="1.5pt"/>
              <v:line id="_x0000_s1044" style="position:absolute" from="9020,5313" to="9020,7293" strokecolor="#0c0" strokeweight="1.5pt"/>
              <v:line id="_x0000_s1045" style="position:absolute" from="7150,5313" to="7150,7293" strokecolor="#0c0" strokeweight="1.5pt"/>
              <v:line id="_x0000_s1046" style="position:absolute" from="7150,7293" to="7590,8193" strokecolor="#0c0" strokeweight="1.5pt"/>
              <v:line id="_x0000_s1047" style="position:absolute" from="7590,8193" to="8580,8193" strokecolor="#0c0" strokeweight="1.5pt"/>
              <v:line id="_x0000_s1048" style="position:absolute;flip:y" from="8580,7293" to="9020,8193" strokecolor="#0c0" strokeweight="1.5pt"/>
            </v:group>
          </v:group>
        </w:pict>
      </w:r>
      <w:r w:rsidR="002D4C98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dwie dowolne krawędzie równoległe.</w:t>
      </w: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Pr="007A684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Pr="007A6848" w:rsidRDefault="00D61A01" w:rsidP="00F4537D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49" style="position:absolute;left:0;text-align:left;margin-left:38.5pt;margin-top:31.05pt;width:352pt;height:2in;z-index:251657216" coordorigin="1540,2433" coordsize="7040,2880">
            <v:group id="_x0000_s1050" style="position:absolute;left:1540;top:2793;width:4070;height:1620" coordorigin="2530,2793" coordsize="4070,1620">
              <v:rect id="_x0000_s1051" style="position:absolute;left:2530;top:3333;width:2200;height:1080" filled="f" strokecolor="#36f" strokeweight="1.5pt"/>
              <v:line id="_x0000_s1052" style="position:absolute;flip:y" from="2530,2793" to="4400,3333" strokecolor="#36f" strokeweight="1.5pt"/>
              <v:line id="_x0000_s1053" style="position:absolute;flip:y" from="4730,2793" to="6600,3333" strokecolor="#36f" strokeweight="1.5pt"/>
              <v:rect id="_x0000_s1054" style="position:absolute;left:4400;top:2793;width:2200;height:1080" filled="f" strokecolor="#36f" strokeweight="1.5pt">
                <v:stroke dashstyle="dash"/>
              </v:rect>
              <v:line id="_x0000_s1055" style="position:absolute;flip:y" from="2530,3873" to="4400,4413" strokecolor="#36f" strokeweight="1.5pt">
                <v:stroke dashstyle="dash"/>
              </v:line>
              <v:line id="_x0000_s1056" style="position:absolute;flip:y" from="4730,3873" to="6600,4413" strokecolor="#36f" strokeweight="1.5pt"/>
              <v:line id="_x0000_s1057" style="position:absolute" from="4400,2793" to="6600,2793" strokecolor="#36f" strokeweight="1.5pt"/>
              <v:line id="_x0000_s1058" style="position:absolute" from="6600,2793" to="6600,3873" strokecolor="#36f" strokeweight="1.5pt"/>
            </v:group>
            <v:group id="_x0000_s1059" style="position:absolute;left:6710;top:2433;width:1870;height:2880" coordorigin="7150,5313" coordsize="1870,2880">
              <v:shape id="_x0000_s1060" type="#_x0000_t8" style="position:absolute;left:7150;top:5313;width:1870;height:900" adj="5059" filled="f" strokecolor="#0c0" strokeweight="1.5pt"/>
              <v:shape id="_x0000_s1061" type="#_x0000_t8" style="position:absolute;left:7150;top:7293;width:1870;height:900" adj="5001" filled="f" strokecolor="#0c0" strokeweight="1pt">
                <v:stroke dashstyle="dash"/>
              </v:shape>
              <v:line id="_x0000_s1062" style="position:absolute" from="7590,6213" to="7590,8193" strokecolor="#0c0" strokeweight="1.5pt"/>
              <v:line id="_x0000_s1063" style="position:absolute" from="8580,6213" to="8580,8193" strokecolor="#0c0" strokeweight="1.5pt"/>
              <v:line id="_x0000_s1064" style="position:absolute" from="9020,5313" to="9020,7293" strokecolor="#0c0" strokeweight="1.5pt"/>
              <v:line id="_x0000_s1065" style="position:absolute" from="7150,5313" to="7150,7293" strokecolor="#0c0" strokeweight="1.5pt"/>
              <v:line id="_x0000_s1066" style="position:absolute" from="7150,7293" to="7590,8193" strokecolor="#0c0" strokeweight="1.5pt"/>
              <v:line id="_x0000_s1067" style="position:absolute" from="7590,8193" to="8580,8193" strokecolor="#0c0" strokeweight="1.5pt"/>
              <v:line id="_x0000_s1068" style="position:absolute;flip:y" from="8580,7293" to="9020,8193" strokecolor="#0c0" strokeweight="1.5pt"/>
            </v:group>
          </v:group>
        </w:pict>
      </w:r>
      <w:r w:rsidR="002D4C98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Narysuj krawędź równoległą do wyróżnionej krawędzi.</w:t>
      </w: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Default="00D61A01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9" type="#_x0000_t32" style="position:absolute;left:0;text-align:left;margin-left:38.5pt;margin-top:4.3pt;width:0;height:54pt;z-index:251660288" o:connectortype="straight" strokecolor="#c0504d [3205]" strokeweight="2.5pt">
            <v:shadow color="#868686"/>
          </v:shape>
        </w:pict>
      </w:r>
    </w:p>
    <w:p w:rsidR="002D4C98" w:rsidRDefault="00D61A01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 id="_x0000_s1110" type="#_x0000_t32" style="position:absolute;left:0;text-align:left;margin-left:368.55pt;margin-top:22.7pt;width:21.95pt;height:45pt;flip:x;z-index:251661312" o:connectortype="straight" strokecolor="#c0504d" strokeweight="2.5pt">
            <v:shadow color="#868686"/>
          </v:shape>
        </w:pict>
      </w:r>
    </w:p>
    <w:p w:rsidR="002D4C98" w:rsidRPr="007A684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Pr="007A6848" w:rsidRDefault="00D61A01" w:rsidP="00F4537D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69" style="position:absolute;left:0;text-align:left;margin-left:38.5pt;margin-top:23.55pt;width:352pt;height:2in;z-index:251658240" coordorigin="1540,2433" coordsize="7040,2880">
            <v:group id="_x0000_s1070" style="position:absolute;left:1540;top:2793;width:4070;height:1620" coordorigin="2530,2793" coordsize="4070,1620">
              <v:rect id="_x0000_s1071" style="position:absolute;left:2530;top:3333;width:2200;height:1080" filled="f" strokecolor="#36f" strokeweight="1.5pt"/>
              <v:line id="_x0000_s1072" style="position:absolute;flip:y" from="2530,2793" to="4400,3333" strokecolor="#36f" strokeweight="1.5pt"/>
              <v:line id="_x0000_s1073" style="position:absolute;flip:y" from="4730,2793" to="6600,3333" strokecolor="#36f" strokeweight="1.5pt"/>
              <v:rect id="_x0000_s1074" style="position:absolute;left:4400;top:2793;width:2200;height:1080" filled="f" strokecolor="#36f" strokeweight="1.5pt">
                <v:stroke dashstyle="dash"/>
              </v:rect>
              <v:line id="_x0000_s1075" style="position:absolute;flip:y" from="2530,3873" to="4400,4413" strokecolor="#36f" strokeweight="1.5pt">
                <v:stroke dashstyle="dash"/>
              </v:line>
              <v:line id="_x0000_s1076" style="position:absolute;flip:y" from="4730,3873" to="6600,4413" strokecolor="#36f" strokeweight="1.5pt"/>
              <v:line id="_x0000_s1077" style="position:absolute" from="4400,2793" to="6600,2793" strokecolor="#36f" strokeweight="1.5pt"/>
              <v:line id="_x0000_s1078" style="position:absolute" from="6600,2793" to="6600,3873" strokecolor="#36f" strokeweight="1.5pt"/>
            </v:group>
            <v:group id="_x0000_s1079" style="position:absolute;left:6710;top:2433;width:1870;height:2880" coordorigin="7150,5313" coordsize="1870,2880">
              <v:shape id="_x0000_s1080" type="#_x0000_t8" style="position:absolute;left:7150;top:5313;width:1870;height:900" adj="5059" filled="f" strokecolor="#0c0" strokeweight="1.5pt"/>
              <v:shape id="_x0000_s1081" type="#_x0000_t8" style="position:absolute;left:7150;top:7293;width:1870;height:900" adj="5001" filled="f" strokecolor="#0c0" strokeweight="1pt">
                <v:stroke dashstyle="dash"/>
              </v:shape>
              <v:line id="_x0000_s1082" style="position:absolute" from="7590,6213" to="7590,8193" strokecolor="#0c0" strokeweight="1.5pt"/>
              <v:line id="_x0000_s1083" style="position:absolute" from="8580,6213" to="8580,8193" strokecolor="#0c0" strokeweight="1.5pt"/>
              <v:line id="_x0000_s1084" style="position:absolute" from="9020,5313" to="9020,7293" strokecolor="#0c0" strokeweight="1.5pt"/>
              <v:line id="_x0000_s1085" style="position:absolute" from="7150,5313" to="7150,7293" strokecolor="#0c0" strokeweight="1.5pt"/>
              <v:line id="_x0000_s1086" style="position:absolute" from="7150,7293" to="7590,8193" strokecolor="#0c0" strokeweight="1.5pt"/>
              <v:line id="_x0000_s1087" style="position:absolute" from="7590,8193" to="8580,8193" strokecolor="#0c0" strokeweight="1.5pt"/>
              <v:line id="_x0000_s1088" style="position:absolute;flip:y" from="8580,7293" to="9020,8193" strokecolor="#0c0" strokeweight="1.5pt"/>
            </v:group>
          </v:group>
        </w:pict>
      </w:r>
      <w:r w:rsidR="002D4C98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dwie krawędzie prostopadłe.</w:t>
      </w: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Pr="007A6848" w:rsidRDefault="002D4C9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2D4C98" w:rsidRPr="007A6848" w:rsidRDefault="00D61A01" w:rsidP="00F4537D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 id="_x0000_s1111" type="#_x0000_t32" style="position:absolute;left:0;text-align:left;margin-left:132.05pt;margin-top:52pt;width:109.95pt;height:0;flip:x;z-index:251662336" o:connectortype="straight" strokecolor="#c0504d" strokeweight="2.5pt">
            <v:shadow color="#868686"/>
          </v:shape>
        </w:pict>
      </w:r>
      <w:r>
        <w:rPr>
          <w:noProof/>
          <w:lang w:eastAsia="pl-PL"/>
        </w:rPr>
        <w:pict>
          <v:group id="_x0000_s1089" style="position:absolute;left:0;text-align:left;margin-left:38.5pt;margin-top:34pt;width:352pt;height:2in;z-index:251659264" coordorigin="1540,2433" coordsize="7040,2880">
            <v:group id="_x0000_s1090" style="position:absolute;left:1540;top:2793;width:4070;height:1620" coordorigin="2530,2793" coordsize="4070,1620">
              <v:rect id="_x0000_s1091" style="position:absolute;left:2530;top:3333;width:2200;height:1080" filled="f" strokecolor="#36f" strokeweight="1.5pt"/>
              <v:line id="_x0000_s1092" style="position:absolute;flip:y" from="2530,2793" to="4400,3333" strokecolor="#36f" strokeweight="1.5pt"/>
              <v:line id="_x0000_s1093" style="position:absolute;flip:y" from="4730,2793" to="6600,3333" strokecolor="#36f" strokeweight="1.5pt"/>
              <v:rect id="_x0000_s1094" style="position:absolute;left:4400;top:2793;width:2200;height:1080" filled="f" strokecolor="#36f" strokeweight="1.5pt">
                <v:stroke dashstyle="dash"/>
              </v:rect>
              <v:line id="_x0000_s1095" style="position:absolute;flip:y" from="2530,3873" to="4400,4413" strokecolor="#36f" strokeweight="1.5pt">
                <v:stroke dashstyle="dash"/>
              </v:line>
              <v:line id="_x0000_s1096" style="position:absolute;flip:y" from="4730,3873" to="6600,4413" strokecolor="#36f" strokeweight="1.5pt"/>
              <v:line id="_x0000_s1097" style="position:absolute" from="4400,2793" to="6600,2793" strokecolor="#36f" strokeweight="1.5pt"/>
              <v:line id="_x0000_s1098" style="position:absolute" from="6600,2793" to="6600,3873" strokecolor="#36f" strokeweight="1.5pt"/>
            </v:group>
            <v:group id="_x0000_s1099" style="position:absolute;left:6710;top:2433;width:1870;height:2880" coordorigin="7150,5313" coordsize="1870,2880">
              <v:shape id="_x0000_s1100" type="#_x0000_t8" style="position:absolute;left:7150;top:5313;width:1870;height:900" adj="5059" filled="f" strokecolor="#0c0" strokeweight="1.5pt"/>
              <v:shape id="_x0000_s1101" type="#_x0000_t8" style="position:absolute;left:7150;top:7293;width:1870;height:900" adj="5001" filled="f" strokecolor="#0c0" strokeweight="1pt">
                <v:stroke dashstyle="dash"/>
              </v:shape>
              <v:line id="_x0000_s1102" style="position:absolute" from="7590,6213" to="7590,8193" strokecolor="#0c0" strokeweight="1.5pt"/>
              <v:line id="_x0000_s1103" style="position:absolute" from="8580,6213" to="8580,8193" strokecolor="#0c0" strokeweight="1.5pt"/>
              <v:line id="_x0000_s1104" style="position:absolute" from="9020,5313" to="9020,7293" strokecolor="#0c0" strokeweight="1.5pt"/>
              <v:line id="_x0000_s1105" style="position:absolute" from="7150,5313" to="7150,7293" strokecolor="#0c0" strokeweight="1.5pt"/>
              <v:line id="_x0000_s1106" style="position:absolute" from="7150,7293" to="7590,8193" strokecolor="#0c0" strokeweight="1.5pt"/>
              <v:line id="_x0000_s1107" style="position:absolute" from="7590,8193" to="8580,8193" strokecolor="#0c0" strokeweight="1.5pt"/>
              <v:line id="_x0000_s1108" style="position:absolute;flip:y" from="8580,7293" to="9020,8193" strokecolor="#0c0" strokeweight="1.5pt"/>
            </v:group>
          </v:group>
        </w:pict>
      </w:r>
      <w:r w:rsidR="002D4C98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Zaznacz wszystkie krawędzie prostopadłe do wyróżnionej </w:t>
      </w:r>
      <w:bookmarkStart w:id="0" w:name="_GoBack"/>
      <w:bookmarkEnd w:id="0"/>
      <w:r w:rsidR="002D4C98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krawędzi.</w:t>
      </w:r>
    </w:p>
    <w:p w:rsidR="002D4C98" w:rsidRPr="007A6848" w:rsidRDefault="00D61A01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 id="_x0000_s1112" type="#_x0000_t32" style="position:absolute;left:0;text-align:left;margin-left:319pt;margin-top:14.7pt;width:49.5pt;height:0;flip:x;z-index:251663360" o:connectortype="straight" strokecolor="#c0504d" strokeweight="2.5pt">
            <v:shadow color="#868686"/>
          </v:shape>
        </w:pict>
      </w:r>
    </w:p>
    <w:sectPr w:rsidR="002D4C98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7D" w:rsidRDefault="00F4537D">
      <w:pPr>
        <w:spacing w:after="0" w:line="240" w:lineRule="auto"/>
      </w:pPr>
      <w:r>
        <w:separator/>
      </w:r>
    </w:p>
  </w:endnote>
  <w:endnote w:type="continuationSeparator" w:id="0">
    <w:p w:rsidR="00F4537D" w:rsidRDefault="00F4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7D" w:rsidRDefault="00F4537D">
      <w:pPr>
        <w:spacing w:after="0" w:line="240" w:lineRule="auto"/>
      </w:pPr>
      <w:r>
        <w:separator/>
      </w:r>
    </w:p>
  </w:footnote>
  <w:footnote w:type="continuationSeparator" w:id="0">
    <w:p w:rsidR="00F4537D" w:rsidRDefault="00F45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C98" w:rsidRDefault="00D61A0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51657216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2D4C98" w:rsidRPr="002C4363" w:rsidRDefault="002D4C98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2D4C98" w:rsidRPr="002C4363" w:rsidRDefault="002D4C98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51658240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2D4C98" w:rsidRDefault="002D4C98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46E32780"/>
    <w:multiLevelType w:val="hybridMultilevel"/>
    <w:tmpl w:val="2640CE78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D4C98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D0330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D495D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1A01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368DF"/>
    <w:rsid w:val="00E456ED"/>
    <w:rsid w:val="00E4620A"/>
    <w:rsid w:val="00E46BF4"/>
    <w:rsid w:val="00E6075E"/>
    <w:rsid w:val="00E76032"/>
    <w:rsid w:val="00E945D1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37D"/>
    <w:rsid w:val="00F45D0A"/>
    <w:rsid w:val="00F53D26"/>
    <w:rsid w:val="00F541B2"/>
    <w:rsid w:val="00F6262A"/>
    <w:rsid w:val="00F65363"/>
    <w:rsid w:val="00F65C84"/>
    <w:rsid w:val="00F93220"/>
    <w:rsid w:val="00FA134C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  <o:rules v:ext="edit">
        <o:r id="V:Rule2" type="connector" idref="#_x0000_s1109"/>
        <o:r id="V:Rule3" type="connector" idref="#_x0000_s1110"/>
        <o:r id="V:Rule4" type="connector" idref="#_x0000_s1111"/>
        <o:r id="V:Rule5" type="connector" idref="#_x0000_s11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8</cp:revision>
  <cp:lastPrinted>2013-08-26T09:36:00Z</cp:lastPrinted>
  <dcterms:created xsi:type="dcterms:W3CDTF">2013-08-24T18:40:00Z</dcterms:created>
  <dcterms:modified xsi:type="dcterms:W3CDTF">2013-09-03T11:55:00Z</dcterms:modified>
</cp:coreProperties>
</file>